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80006761" name="b174b200-c600-11f0-8934-ffdc73f659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0686307" name="b174b200-c600-11f0-8934-ffdc73f6598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87824113" name="13c17d80-c601-11f0-8934-ffdc73f659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5574903" name="13c17d80-c601-11f0-8934-ffdc73f6598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/ Garderobe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27333359" name="3c156f30-c601-11f0-8934-ffdc73f659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4527873" name="3c156f30-c601-11f0-8934-ffdc73f6598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/ Garderobe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5852418" name="61369780-c601-11f0-8934-ffdc73f659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3528602" name="61369780-c601-11f0-8934-ffdc73f6598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 Sitzungszimmer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56317376" name="def6f980-c601-11f0-8934-ffdc73f659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3984451" name="def6f980-c601-11f0-8934-ffdc73f6598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 Sitzungszimmer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1680845" name="e93f9d60-c602-11f0-8934-ffdc73f659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4843479" name="e93f9d60-c602-11f0-8934-ffdc73f6598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Treppenhaus </w:t>
            </w:r>
          </w:p>
          <w:p>
            <w:pPr>
              <w:spacing w:before="0" w:after="0" w:line="240" w:lineRule="auto"/>
            </w:pPr>
            <w:r>
              <w:t>UG - DG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45134265" name="9cd435c0-c603-11f0-8934-ffdc73f659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6822748" name="9cd435c0-c603-11f0-8934-ffdc73f6598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Treppenhaus </w:t>
            </w:r>
          </w:p>
          <w:p>
            <w:pPr>
              <w:spacing w:before="0" w:after="0" w:line="240" w:lineRule="auto"/>
            </w:pPr>
            <w:r>
              <w:t>UG - 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23590553" name="b6fab2d0-c603-11f0-8934-ffdc73f659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35017752" name="b6fab2d0-c603-11f0-8934-ffdc73f6598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 Bürgli Süd Riedenerstrasse 35, 8304 Wallisellen </w:t>
          </w:r>
        </w:p>
        <w:p>
          <w:pPr>
            <w:spacing w:before="0" w:after="0"/>
          </w:pPr>
          <w:r>
            <w:t>598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